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6614A49B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2716BD">
        <w:rPr>
          <w:rFonts w:ascii="Arial" w:hAnsi="Arial" w:cs="Arial"/>
        </w:rPr>
        <w:t>.2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51F3CA60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621D63">
        <w:rPr>
          <w:rFonts w:ascii="Arial" w:hAnsi="Arial" w:cs="Arial"/>
          <w:b/>
        </w:rPr>
        <w:t>17</w:t>
      </w:r>
      <w:r w:rsidRPr="00B97B2F">
        <w:rPr>
          <w:rFonts w:ascii="Arial" w:hAnsi="Arial" w:cs="Arial"/>
          <w:b/>
        </w:rPr>
        <w:t>/201</w:t>
      </w:r>
      <w:r w:rsidR="00D94FF4" w:rsidRPr="00B97B2F">
        <w:rPr>
          <w:rFonts w:ascii="Arial" w:hAnsi="Arial" w:cs="Arial"/>
          <w:b/>
        </w:rPr>
        <w:t>9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621D63">
        <w:rPr>
          <w:rFonts w:ascii="Arial" w:hAnsi="Arial" w:cs="Arial"/>
          <w:b/>
        </w:rPr>
        <w:t>Nábytek pro Český rozhlas – část 2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A5AE6" w14:textId="77777777" w:rsidR="00A710D3" w:rsidRDefault="00A710D3" w:rsidP="001F2A39">
      <w:r>
        <w:separator/>
      </w:r>
    </w:p>
  </w:endnote>
  <w:endnote w:type="continuationSeparator" w:id="0">
    <w:p w14:paraId="7ACFE2F4" w14:textId="77777777" w:rsidR="00A710D3" w:rsidRDefault="00A710D3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103158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5294F531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BA3A24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1768" w14:textId="77777777" w:rsidR="00A710D3" w:rsidRDefault="00A710D3" w:rsidP="001F2A39">
      <w:r>
        <w:separator/>
      </w:r>
    </w:p>
  </w:footnote>
  <w:footnote w:type="continuationSeparator" w:id="0">
    <w:p w14:paraId="18B57A72" w14:textId="77777777" w:rsidR="00A710D3" w:rsidRDefault="00A710D3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BA3A24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BA3A24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16BD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1D63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3A24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5B05DF7E-4F83-41C5-AE70-CAA5B412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B0AF-8846-4161-8152-0D1FC78380CF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$ListId:dokumentyvz;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9EE47-E9E3-42BF-97A2-1F1F1DFD0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DB2C58-2D00-4235-991E-B05A1F02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</vt:lpstr>
      <vt:lpstr/>
    </vt:vector>
  </TitlesOfParts>
  <Company>Hewlett-Packard Company</Company>
  <LinksUpToDate>false</LinksUpToDate>
  <CharactersWithSpaces>764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Gottová Eva</cp:lastModifiedBy>
  <cp:revision>2</cp:revision>
  <cp:lastPrinted>2016-09-22T11:26:00Z</cp:lastPrinted>
  <dcterms:created xsi:type="dcterms:W3CDTF">2019-08-07T09:04:00Z</dcterms:created>
  <dcterms:modified xsi:type="dcterms:W3CDTF">2019-08-07T09:04:00Z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